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4951C" w14:textId="420CD50D" w:rsidR="00882910" w:rsidRDefault="00D007A3">
      <w:pPr>
        <w:pStyle w:val="Tytu"/>
      </w:pPr>
      <w:r>
        <w:rPr>
          <w:b/>
          <w:bCs/>
          <w:noProof/>
          <w:color w:val="007BB8"/>
          <w:sz w:val="22"/>
          <w:szCs w:val="22"/>
        </w:rPr>
        <w:drawing>
          <wp:inline distT="0" distB="0" distL="0" distR="0" wp14:anchorId="01562CBE" wp14:editId="6B769AD1">
            <wp:extent cx="5486400" cy="695325"/>
            <wp:effectExtent l="0" t="0" r="0" b="9525"/>
            <wp:docPr id="658450238" name="Obraz 1" descr="Obraz zawierający tekst, Czcionka, zrzut ekranu, lini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450238" name="Obraz 1" descr="Obraz zawierający tekst, Czcionka, zrzut ekranu, lini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F9AF0" w14:textId="77777777" w:rsidR="00620EE3" w:rsidRDefault="00620EE3" w:rsidP="00882910">
      <w:pPr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3"/>
        <w:gridCol w:w="4383"/>
      </w:tblGrid>
      <w:tr w:rsidR="00620EE3" w:rsidRPr="00D042E0" w14:paraId="6F6BF574" w14:textId="77777777" w:rsidTr="00486125">
        <w:tc>
          <w:tcPr>
            <w:tcW w:w="5223" w:type="dxa"/>
          </w:tcPr>
          <w:p w14:paraId="2F7C6AFA" w14:textId="77777777" w:rsidR="00620EE3" w:rsidRPr="00D042E0" w:rsidRDefault="00620EE3" w:rsidP="00486125">
            <w:pPr>
              <w:tabs>
                <w:tab w:val="left" w:pos="405"/>
              </w:tabs>
              <w:rPr>
                <w:rFonts w:asciiTheme="majorHAnsi" w:hAnsiTheme="majorHAnsi"/>
                <w:b/>
                <w:bCs/>
                <w:i/>
                <w:iCs/>
              </w:rPr>
            </w:pPr>
            <w:r w:rsidRPr="00D042E0">
              <w:rPr>
                <w:rFonts w:asciiTheme="majorHAnsi" w:hAnsiTheme="majorHAnsi"/>
                <w:b/>
                <w:bCs/>
              </w:rPr>
              <w:t>ZAMAWIAJĄCY:</w:t>
            </w:r>
          </w:p>
          <w:p w14:paraId="5320C000" w14:textId="77777777" w:rsidR="00620EE3" w:rsidRPr="00D042E0" w:rsidRDefault="00620EE3" w:rsidP="00486125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Radosław Krasny Pikanteria Il Padre</w:t>
            </w:r>
          </w:p>
          <w:p w14:paraId="2A72AF45" w14:textId="6E1576EF" w:rsidR="00620EE3" w:rsidRDefault="00620EE3" w:rsidP="00486125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Adres: ul</w:t>
            </w:r>
            <w:r w:rsidR="00701C14">
              <w:rPr>
                <w:rFonts w:asciiTheme="majorHAnsi" w:hAnsiTheme="majorHAnsi"/>
                <w:b/>
                <w:bCs/>
                <w:color w:val="000000" w:themeColor="text1"/>
              </w:rPr>
              <w:t xml:space="preserve">. </w:t>
            </w: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Walecznych 68</w:t>
            </w:r>
            <w:r w:rsidR="0081458A">
              <w:rPr>
                <w:rFonts w:asciiTheme="majorHAnsi" w:hAnsiTheme="majorHAnsi"/>
                <w:b/>
                <w:bCs/>
                <w:color w:val="000000" w:themeColor="text1"/>
              </w:rPr>
              <w:t>A</w:t>
            </w:r>
          </w:p>
          <w:p w14:paraId="0CBAB9CB" w14:textId="77777777" w:rsidR="00620EE3" w:rsidRPr="00D042E0" w:rsidRDefault="00620EE3" w:rsidP="00486125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03-920 Warszawa</w:t>
            </w:r>
          </w:p>
          <w:p w14:paraId="72765E69" w14:textId="77777777" w:rsidR="00620EE3" w:rsidRPr="00D042E0" w:rsidRDefault="00620EE3" w:rsidP="00486125">
            <w:pPr>
              <w:tabs>
                <w:tab w:val="left" w:pos="405"/>
              </w:tabs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24" w:type="dxa"/>
          </w:tcPr>
          <w:p w14:paraId="4210CECA" w14:textId="25610CA6" w:rsidR="00620EE3" w:rsidRPr="00D042E0" w:rsidRDefault="00620EE3" w:rsidP="00486125">
            <w:pPr>
              <w:jc w:val="right"/>
              <w:rPr>
                <w:rFonts w:asciiTheme="majorHAnsi" w:hAnsiTheme="majorHAnsi"/>
                <w:b/>
                <w:bCs/>
                <w:i/>
                <w:iCs/>
              </w:rPr>
            </w:pPr>
            <w:r w:rsidRPr="00D042E0">
              <w:rPr>
                <w:rFonts w:asciiTheme="majorHAnsi" w:hAnsiTheme="majorHAnsi"/>
                <w:b/>
                <w:bCs/>
              </w:rPr>
              <w:t xml:space="preserve">Załącznik nr </w:t>
            </w:r>
            <w:r w:rsidR="00835D87">
              <w:rPr>
                <w:rFonts w:asciiTheme="majorHAnsi" w:hAnsiTheme="majorHAnsi"/>
                <w:b/>
                <w:bCs/>
              </w:rPr>
              <w:t>3</w:t>
            </w:r>
            <w:r w:rsidRPr="00D042E0">
              <w:rPr>
                <w:rFonts w:asciiTheme="majorHAnsi" w:hAnsiTheme="majorHAnsi"/>
                <w:b/>
                <w:bCs/>
              </w:rPr>
              <w:t xml:space="preserve"> </w:t>
            </w:r>
          </w:p>
          <w:p w14:paraId="19DA03E9" w14:textId="06D10F70" w:rsidR="00620EE3" w:rsidRPr="00D042E0" w:rsidRDefault="00620EE3" w:rsidP="00486125">
            <w:pPr>
              <w:jc w:val="right"/>
              <w:rPr>
                <w:rFonts w:asciiTheme="majorHAnsi" w:eastAsia="Calibri" w:hAnsiTheme="majorHAnsi"/>
                <w:b/>
                <w:bCs/>
                <w:i/>
              </w:rPr>
            </w:pPr>
            <w:r w:rsidRPr="00D042E0">
              <w:rPr>
                <w:rFonts w:asciiTheme="majorHAnsi" w:eastAsia="Calibri" w:hAnsiTheme="majorHAnsi"/>
                <w:b/>
                <w:bCs/>
              </w:rPr>
              <w:t xml:space="preserve">Znak sprawy: </w:t>
            </w:r>
            <w:r w:rsidR="00DE3298">
              <w:rPr>
                <w:rFonts w:asciiTheme="majorHAnsi" w:eastAsia="Calibri" w:hAnsiTheme="majorHAnsi"/>
                <w:b/>
                <w:bCs/>
              </w:rPr>
              <w:t>4</w:t>
            </w:r>
            <w:r w:rsidRPr="00D042E0">
              <w:rPr>
                <w:rFonts w:asciiTheme="majorHAnsi" w:hAnsiTheme="majorHAnsi"/>
                <w:b/>
                <w:bCs/>
                <w:color w:val="007BB8"/>
              </w:rPr>
              <w:t>/2025</w:t>
            </w:r>
            <w:r w:rsidRPr="00D042E0">
              <w:rPr>
                <w:rFonts w:asciiTheme="majorHAnsi" w:eastAsia="Calibri" w:hAnsiTheme="majorHAnsi"/>
                <w:b/>
                <w:bCs/>
              </w:rPr>
              <w:t xml:space="preserve"> </w:t>
            </w:r>
          </w:p>
          <w:p w14:paraId="5BD4C408" w14:textId="067B7773" w:rsidR="00620EE3" w:rsidRPr="00D042E0" w:rsidRDefault="00620EE3" w:rsidP="00486125">
            <w:pPr>
              <w:jc w:val="right"/>
              <w:outlineLvl w:val="0"/>
              <w:rPr>
                <w:rFonts w:asciiTheme="majorHAnsi" w:hAnsiTheme="majorHAnsi" w:cstheme="minorHAnsi"/>
                <w:b/>
                <w:bCs/>
                <w:iCs/>
              </w:rPr>
            </w:pPr>
            <w:r w:rsidRPr="00D042E0">
              <w:rPr>
                <w:rFonts w:asciiTheme="majorHAnsi" w:hAnsiTheme="majorHAnsi" w:cstheme="minorHAnsi"/>
                <w:b/>
                <w:bCs/>
                <w:iCs/>
              </w:rPr>
              <w:t>Numer ogłoszenia:</w:t>
            </w:r>
            <w:r w:rsidR="004F0A14">
              <w:rPr>
                <w:rFonts w:asciiTheme="majorHAnsi" w:hAnsiTheme="majorHAnsi" w:cstheme="minorHAnsi"/>
                <w:b/>
                <w:bCs/>
                <w:iCs/>
              </w:rPr>
              <w:t xml:space="preserve"> </w:t>
            </w:r>
            <w:r w:rsidR="004F0A14" w:rsidRPr="004F0A14">
              <w:rPr>
                <w:rFonts w:asciiTheme="majorHAnsi" w:hAnsiTheme="majorHAnsi" w:cstheme="minorHAnsi"/>
                <w:b/>
                <w:bCs/>
                <w:iCs/>
              </w:rPr>
              <w:t>2025-104047-254972</w:t>
            </w:r>
            <w:r w:rsidR="003C2F3D">
              <w:t xml:space="preserve"> </w:t>
            </w:r>
          </w:p>
          <w:p w14:paraId="0C713E34" w14:textId="550AC75F" w:rsidR="00620EE3" w:rsidRPr="00D042E0" w:rsidRDefault="00620EE3" w:rsidP="00486125">
            <w:pPr>
              <w:jc w:val="right"/>
              <w:outlineLvl w:val="0"/>
              <w:rPr>
                <w:rFonts w:asciiTheme="majorHAnsi" w:hAnsiTheme="majorHAnsi" w:cstheme="minorHAnsi"/>
                <w:b/>
                <w:bCs/>
                <w:iCs/>
              </w:rPr>
            </w:pPr>
            <w:r w:rsidRPr="00D042E0">
              <w:rPr>
                <w:rFonts w:asciiTheme="majorHAnsi" w:hAnsiTheme="majorHAnsi" w:cstheme="minorHAnsi"/>
                <w:b/>
                <w:bCs/>
                <w:iCs/>
              </w:rPr>
              <w:t>Data publikacji:</w:t>
            </w:r>
            <w:r w:rsidR="004F0A14">
              <w:rPr>
                <w:rFonts w:asciiTheme="majorHAnsi" w:hAnsiTheme="majorHAnsi" w:cstheme="minorHAnsi"/>
                <w:b/>
                <w:bCs/>
                <w:iCs/>
              </w:rPr>
              <w:t xml:space="preserve"> 24.11.2025 r.</w:t>
            </w:r>
            <w:r w:rsidR="003C2F3D">
              <w:rPr>
                <w:rFonts w:asciiTheme="majorHAnsi" w:hAnsiTheme="majorHAnsi" w:cstheme="minorHAnsi"/>
                <w:b/>
                <w:bCs/>
                <w:iCs/>
              </w:rPr>
              <w:t xml:space="preserve"> </w:t>
            </w:r>
          </w:p>
        </w:tc>
      </w:tr>
    </w:tbl>
    <w:p w14:paraId="7E06B5F8" w14:textId="77777777" w:rsidR="00620EE3" w:rsidRDefault="00620EE3" w:rsidP="00882910">
      <w:pPr>
        <w:jc w:val="both"/>
        <w:rPr>
          <w:rFonts w:asciiTheme="majorHAnsi" w:hAnsiTheme="majorHAnsi"/>
        </w:rPr>
      </w:pPr>
    </w:p>
    <w:p w14:paraId="246CFCCF" w14:textId="3C0A9BC5" w:rsidR="00882910" w:rsidRPr="00D14C92" w:rsidRDefault="00882910" w:rsidP="00882910">
      <w:pPr>
        <w:jc w:val="both"/>
        <w:rPr>
          <w:rFonts w:asciiTheme="majorHAnsi" w:hAnsiTheme="majorHAnsi"/>
        </w:rPr>
      </w:pPr>
      <w:r w:rsidRPr="00D14C92">
        <w:rPr>
          <w:rFonts w:asciiTheme="majorHAnsi" w:hAnsiTheme="majorHAnsi"/>
        </w:rPr>
        <w:t>………………………………..</w:t>
      </w:r>
    </w:p>
    <w:p w14:paraId="042B6978" w14:textId="77777777" w:rsidR="00882910" w:rsidRPr="00D14C92" w:rsidRDefault="00882910" w:rsidP="00882910">
      <w:pPr>
        <w:jc w:val="both"/>
        <w:rPr>
          <w:rFonts w:asciiTheme="majorHAnsi" w:hAnsiTheme="majorHAnsi"/>
        </w:rPr>
      </w:pPr>
      <w:r w:rsidRPr="00D14C92">
        <w:rPr>
          <w:rFonts w:asciiTheme="majorHAnsi" w:hAnsiTheme="majorHAnsi"/>
        </w:rPr>
        <w:t xml:space="preserve">(nazwa i adres wykonawcy)    </w:t>
      </w:r>
    </w:p>
    <w:p w14:paraId="1079D306" w14:textId="77777777" w:rsidR="00882910" w:rsidRDefault="00882910" w:rsidP="00882910">
      <w:pPr>
        <w:jc w:val="both"/>
        <w:rPr>
          <w:rFonts w:asciiTheme="majorHAnsi" w:hAnsiTheme="majorHAnsi"/>
        </w:rPr>
      </w:pPr>
      <w:r w:rsidRPr="004E3DF1">
        <w:rPr>
          <w:rFonts w:asciiTheme="majorHAnsi" w:hAnsiTheme="majorHAnsi"/>
        </w:rPr>
        <w:t>NIP:</w:t>
      </w:r>
    </w:p>
    <w:p w14:paraId="2CA14A06" w14:textId="77777777" w:rsidR="00882910" w:rsidRDefault="00882910" w:rsidP="0088291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REGON:</w:t>
      </w:r>
    </w:p>
    <w:p w14:paraId="42A18E8A" w14:textId="702BDD15" w:rsidR="00882910" w:rsidRPr="004E3DF1" w:rsidRDefault="00B7791E" w:rsidP="00882910">
      <w:pPr>
        <w:jc w:val="both"/>
        <w:rPr>
          <w:rFonts w:asciiTheme="majorHAnsi" w:hAnsiTheme="majorHAnsi"/>
        </w:rPr>
      </w:pPr>
      <w:r w:rsidRPr="00B7791E">
        <w:rPr>
          <w:rFonts w:asciiTheme="majorHAnsi" w:hAnsiTheme="majorHAnsi"/>
        </w:rPr>
        <w:t>KRS/CEIDG</w:t>
      </w:r>
      <w:r w:rsidR="00882910">
        <w:rPr>
          <w:rFonts w:asciiTheme="majorHAnsi" w:hAnsiTheme="majorHAnsi"/>
        </w:rPr>
        <w:t xml:space="preserve">: </w:t>
      </w:r>
    </w:p>
    <w:p w14:paraId="3194617E" w14:textId="77777777" w:rsidR="00882910" w:rsidRPr="00882910" w:rsidRDefault="00882910" w:rsidP="00882910"/>
    <w:p w14:paraId="090403C4" w14:textId="20E2081F" w:rsidR="00164423" w:rsidRPr="00882910" w:rsidRDefault="00882910" w:rsidP="00882910">
      <w:pPr>
        <w:pStyle w:val="Tytu"/>
        <w:jc w:val="center"/>
        <w:rPr>
          <w:sz w:val="28"/>
          <w:szCs w:val="28"/>
        </w:rPr>
      </w:pPr>
      <w:r w:rsidRPr="00882910">
        <w:rPr>
          <w:sz w:val="28"/>
          <w:szCs w:val="28"/>
        </w:rPr>
        <w:t>OŚWIADCZENIE DNSH</w:t>
      </w:r>
    </w:p>
    <w:p w14:paraId="5AFA35FE" w14:textId="5515050E" w:rsidR="00620EE3" w:rsidRDefault="00620EE3" w:rsidP="00882910">
      <w:pPr>
        <w:jc w:val="both"/>
      </w:pPr>
      <w:r w:rsidRPr="00620EE3">
        <w:t xml:space="preserve">W odpowiedzi na Informację o ogłoszeniu o zapytaniu ofertowym prowadzonym wg zasady konkurencyjności dot. zamówienia pn. </w:t>
      </w:r>
      <w:r w:rsidR="008856D5" w:rsidRPr="008856D5">
        <w:t>Termomodernizacja patio zimowego w restauracji Pikanteria przy ul. Walecznych 68A w Warszawie</w:t>
      </w:r>
      <w:r>
        <w:t>:</w:t>
      </w:r>
    </w:p>
    <w:p w14:paraId="7A111B11" w14:textId="7D55ADD1" w:rsidR="00164423" w:rsidRDefault="00882910" w:rsidP="00882910">
      <w:pPr>
        <w:jc w:val="both"/>
      </w:pPr>
      <w:r>
        <w:t>Oświadczam/y, że realizacja zamówienia nie spowoduje znaczących szkód dla któregokolwiek z celów środowiskowych UE, a zastosowane rozwiązania będą zgodne z zasadą DNSH (Do No Significant Harm).</w:t>
      </w:r>
    </w:p>
    <w:p w14:paraId="7D484319" w14:textId="77777777" w:rsidR="00164423" w:rsidRDefault="00882910" w:rsidP="00882910">
      <w:pPr>
        <w:pStyle w:val="Listapunktowana"/>
        <w:jc w:val="both"/>
      </w:pPr>
      <w:r>
        <w:t>właściwe gospodarowanie odpadami (w tym po demontażu),</w:t>
      </w:r>
    </w:p>
    <w:p w14:paraId="584313E3" w14:textId="77777777" w:rsidR="00164423" w:rsidRDefault="00882910" w:rsidP="00882910">
      <w:pPr>
        <w:pStyle w:val="Listapunktowana"/>
        <w:jc w:val="both"/>
      </w:pPr>
      <w:r>
        <w:t>minimalizacja zużycia energii i materiałów,</w:t>
      </w:r>
    </w:p>
    <w:p w14:paraId="205EC468" w14:textId="77777777" w:rsidR="00164423" w:rsidRDefault="00882910" w:rsidP="00882910">
      <w:pPr>
        <w:pStyle w:val="Listapunktowana"/>
        <w:jc w:val="both"/>
      </w:pPr>
      <w:r>
        <w:t>unikanie substancji i procesów znacząco szkodliwych dla środowiska.</w:t>
      </w:r>
    </w:p>
    <w:p w14:paraId="6EA1948F" w14:textId="77777777" w:rsidR="00164423" w:rsidRDefault="00164423"/>
    <w:p w14:paraId="47CD166E" w14:textId="77777777" w:rsidR="00164423" w:rsidRDefault="00882910">
      <w:r>
        <w:t>Miejscowość, data: [—]</w:t>
      </w:r>
    </w:p>
    <w:p w14:paraId="21E243C4" w14:textId="77777777" w:rsidR="00164423" w:rsidRDefault="00882910">
      <w:r>
        <w:t>Podpis/y: [—]</w:t>
      </w:r>
    </w:p>
    <w:p w14:paraId="1D1D75BF" w14:textId="39C5DC6B" w:rsidR="00882910" w:rsidRDefault="00882910">
      <w:r w:rsidRPr="00882910">
        <w:t>(podpis wykonawcy/podpis elektroniczny: kwalifikowany, zaufany lub osobisty)</w:t>
      </w:r>
    </w:p>
    <w:sectPr w:rsidR="0088291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4DF57C6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num w:numId="1" w16cid:durableId="89935195">
    <w:abstractNumId w:val="8"/>
  </w:num>
  <w:num w:numId="2" w16cid:durableId="642546154">
    <w:abstractNumId w:val="6"/>
  </w:num>
  <w:num w:numId="3" w16cid:durableId="617102878">
    <w:abstractNumId w:val="5"/>
  </w:num>
  <w:num w:numId="4" w16cid:durableId="1826042067">
    <w:abstractNumId w:val="4"/>
  </w:num>
  <w:num w:numId="5" w16cid:durableId="891581181">
    <w:abstractNumId w:val="7"/>
  </w:num>
  <w:num w:numId="6" w16cid:durableId="229926598">
    <w:abstractNumId w:val="3"/>
  </w:num>
  <w:num w:numId="7" w16cid:durableId="812723070">
    <w:abstractNumId w:val="2"/>
  </w:num>
  <w:num w:numId="8" w16cid:durableId="370766684">
    <w:abstractNumId w:val="1"/>
  </w:num>
  <w:num w:numId="9" w16cid:durableId="861092972">
    <w:abstractNumId w:val="0"/>
  </w:num>
  <w:num w:numId="10" w16cid:durableId="1152332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38CD"/>
    <w:rsid w:val="000E37CE"/>
    <w:rsid w:val="0015074B"/>
    <w:rsid w:val="00164423"/>
    <w:rsid w:val="001B0070"/>
    <w:rsid w:val="00222A7B"/>
    <w:rsid w:val="00267625"/>
    <w:rsid w:val="00295017"/>
    <w:rsid w:val="0029639D"/>
    <w:rsid w:val="00326F90"/>
    <w:rsid w:val="00363E24"/>
    <w:rsid w:val="003A35CB"/>
    <w:rsid w:val="003C2F3D"/>
    <w:rsid w:val="00425779"/>
    <w:rsid w:val="00455ADE"/>
    <w:rsid w:val="004D2B87"/>
    <w:rsid w:val="004F0A14"/>
    <w:rsid w:val="005A1F4B"/>
    <w:rsid w:val="00620EE3"/>
    <w:rsid w:val="006F4F00"/>
    <w:rsid w:val="00701C14"/>
    <w:rsid w:val="0076352E"/>
    <w:rsid w:val="007D38B1"/>
    <w:rsid w:val="0081458A"/>
    <w:rsid w:val="00835D87"/>
    <w:rsid w:val="00881A27"/>
    <w:rsid w:val="00882910"/>
    <w:rsid w:val="008856D5"/>
    <w:rsid w:val="00A76F34"/>
    <w:rsid w:val="00AA1D8D"/>
    <w:rsid w:val="00B47730"/>
    <w:rsid w:val="00B7791E"/>
    <w:rsid w:val="00BF3907"/>
    <w:rsid w:val="00CB0664"/>
    <w:rsid w:val="00D007A3"/>
    <w:rsid w:val="00D15B08"/>
    <w:rsid w:val="00D7406B"/>
    <w:rsid w:val="00DE3298"/>
    <w:rsid w:val="00F161C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E397B"/>
  <w14:defaultImageDpi w14:val="300"/>
  <w15:docId w15:val="{DFF8B319-AE02-42E0-A2F5-C4BA3E9E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882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9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9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851</Characters>
  <Application>Microsoft Office Word</Application>
  <DocSecurity>0</DocSecurity>
  <Lines>212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Beata Abramska</cp:lastModifiedBy>
  <cp:revision>21</cp:revision>
  <dcterms:created xsi:type="dcterms:W3CDTF">2013-12-23T23:15:00Z</dcterms:created>
  <dcterms:modified xsi:type="dcterms:W3CDTF">2025-11-24T12:25:00Z</dcterms:modified>
  <cp:category/>
</cp:coreProperties>
</file>